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93495001" name="7b2d4740-83f0-11f0-a75f-cfe13ad64e9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7159437" name="7b2d4740-83f0-11f0-a75f-cfe13ad64e9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1498037" name="59a6c750-83ef-11f0-8fa3-ddb2f8c60cf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8279173" name="59a6c750-83ef-11f0-8fa3-ddb2f8c60cf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28079697" name="b8980bc0-83ef-11f0-847f-9fc71d7e4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5209776" name="b8980bc0-83ef-11f0-847f-9fc71d7e4b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91290232" name="965f8f00-83f0-11f0-a78d-938928c8017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2588526" name="965f8f00-83f0-11f0-a78d-938928c8017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36319232" name="a521f0a0-83f0-11f0-b6c5-b172e1a7077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7673311" name="a521f0a0-83f0-11f0-b6c5-b172e1a7077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91212257" name="d8703f70-83f0-11f0-a83e-2da2d7cfa0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3958432" name="d8703f70-83f0-11f0-a83e-2da2d7cfa04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53124942" name="1b5b4a50-83f1-11f0-acf2-a9a881ff9f0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2495038" name="1b5b4a50-83f1-11f0-acf2-a9a881ff9f0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